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.7452167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.7824854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.7080922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.7831115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.8236398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.7427588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.7751614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.8165512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.7354218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.771256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.8114992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.7318828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.5269742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.5547767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.5006397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.558937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.588525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.5309146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.8945703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.9426261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.8491095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.6729183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.7089022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.6388504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.7158349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.7542371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.6794816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.4901407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.5158908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.4657467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.5458038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.5746577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.5184753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.7770565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.8184121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.7379249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.9891921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.8954399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.9476971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.9922667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.9001702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.8061755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.8491889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.7654785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.8398126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.8852267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.7968334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.9691444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.9984086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.9261337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.7452167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.7824854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.7080922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eff_LB95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eff_UB95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39.1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78.6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78.6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42.9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45.1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